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1844775935" w:edGrp="everyone"/>
      <w:permEnd w:id="1844775935"/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2752EC8A" w14:textId="67BC1FCC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7A18D5" w:rsidRPr="007A18D5">
        <w:rPr>
          <w:rFonts w:ascii="Tahoma" w:hAnsi="Tahoma" w:cs="Tahoma"/>
          <w:b/>
          <w:bCs/>
          <w:szCs w:val="20"/>
        </w:rPr>
        <w:t>проведению проверки методом "Тайный покупатель</w:t>
      </w:r>
      <w:permEnd w:id="479609040"/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68E07891" w:rsidR="00265A42" w:rsidRPr="004B5AB3" w:rsidRDefault="00265A4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 w:rsidRPr="004B5AB3">
        <w:rPr>
          <w:rFonts w:ascii="Tahoma" w:hAnsi="Tahoma" w:cs="Tahoma"/>
          <w:szCs w:val="20"/>
        </w:rPr>
        <w:t>г.</w:t>
      </w:r>
      <w:r w:rsidR="007A18D5">
        <w:rPr>
          <w:rFonts w:ascii="Tahoma" w:hAnsi="Tahoma" w:cs="Tahoma"/>
          <w:szCs w:val="20"/>
        </w:rPr>
        <w:t xml:space="preserve"> Москва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7A18D5">
        <w:rPr>
          <w:rFonts w:ascii="Tahoma" w:hAnsi="Tahoma" w:cs="Tahoma"/>
          <w:szCs w:val="20"/>
        </w:rPr>
        <w:t xml:space="preserve">                    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  <w:t>«__</w:t>
      </w:r>
      <w:proofErr w:type="gramStart"/>
      <w:r w:rsidR="004B5AB3" w:rsidRPr="004B5AB3">
        <w:rPr>
          <w:rFonts w:ascii="Tahoma" w:hAnsi="Tahoma" w:cs="Tahoma"/>
          <w:szCs w:val="20"/>
        </w:rPr>
        <w:t>_»_</w:t>
      </w:r>
      <w:proofErr w:type="gramEnd"/>
      <w:r w:rsidR="004B5AB3" w:rsidRPr="004B5AB3">
        <w:rPr>
          <w:rFonts w:ascii="Tahoma" w:hAnsi="Tahoma" w:cs="Tahoma"/>
          <w:szCs w:val="20"/>
        </w:rPr>
        <w:t>____________20</w:t>
      </w:r>
      <w:r w:rsidR="007A18D5">
        <w:rPr>
          <w:rFonts w:ascii="Tahoma" w:hAnsi="Tahoma" w:cs="Tahoma"/>
          <w:szCs w:val="20"/>
        </w:rPr>
        <w:t>23</w:t>
      </w:r>
      <w:r w:rsidR="004B5AB3" w:rsidRPr="004B5AB3">
        <w:rPr>
          <w:rFonts w:ascii="Tahoma" w:hAnsi="Tahoma" w:cs="Tahoma"/>
          <w:szCs w:val="20"/>
        </w:rPr>
        <w:t xml:space="preserve">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073A2BBA" w:rsidR="0019212C" w:rsidRPr="004B5AB3" w:rsidRDefault="007A18D5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7A18D5">
        <w:rPr>
          <w:rFonts w:ascii="Tahoma" w:hAnsi="Tahoma" w:cs="Tahoma"/>
          <w:b/>
          <w:bCs/>
          <w:szCs w:val="20"/>
        </w:rPr>
        <w:t>Акционерное общество «ЭнергосбыТ Плюс» (АО "ЭнергосбыТ Плюс")</w:t>
      </w:r>
      <w:r w:rsidR="0019212C" w:rsidRPr="004B5AB3">
        <w:rPr>
          <w:rFonts w:ascii="Tahoma" w:hAnsi="Tahoma" w:cs="Tahoma"/>
          <w:b/>
          <w:bCs/>
          <w:szCs w:val="20"/>
        </w:rPr>
        <w:t>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="00806D1B" w:rsidRPr="00806D1B">
        <w:rPr>
          <w:rFonts w:ascii="Tahoma" w:hAnsi="Tahoma" w:cs="Tahoma"/>
          <w:szCs w:val="20"/>
        </w:rPr>
        <w:t xml:space="preserve">Заместителя управляющего директора Семенова Алексея </w:t>
      </w:r>
      <w:proofErr w:type="gramStart"/>
      <w:r w:rsidR="00806D1B" w:rsidRPr="00806D1B">
        <w:rPr>
          <w:rFonts w:ascii="Tahoma" w:hAnsi="Tahoma" w:cs="Tahoma"/>
          <w:szCs w:val="20"/>
        </w:rPr>
        <w:t>Борисовича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его</w:t>
      </w:r>
      <w:permEnd w:id="1161307656"/>
      <w:proofErr w:type="gramEnd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965935568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965935568"/>
      <w:r w:rsidR="0019212C" w:rsidRPr="004B5AB3">
        <w:rPr>
          <w:rFonts w:ascii="Tahoma" w:hAnsi="Tahoma" w:cs="Tahoma"/>
          <w:szCs w:val="20"/>
        </w:rPr>
        <w:t xml:space="preserve"> </w:t>
      </w:r>
      <w:permStart w:id="1469461916" w:edGrp="everyone"/>
      <w:r w:rsidR="0019212C" w:rsidRPr="004B5AB3">
        <w:rPr>
          <w:rFonts w:ascii="Tahoma" w:hAnsi="Tahoma" w:cs="Tahoma"/>
          <w:szCs w:val="20"/>
        </w:rPr>
        <w:t xml:space="preserve"> </w:t>
      </w:r>
      <w:r w:rsidR="00806D1B" w:rsidRPr="00806D1B">
        <w:rPr>
          <w:rFonts w:ascii="Tahoma" w:hAnsi="Tahoma" w:cs="Tahoma"/>
          <w:szCs w:val="20"/>
        </w:rPr>
        <w:t>№ 77/406-н/77-2019-4-2060 от 09 декабря 2019г.,</w:t>
      </w:r>
      <w:r w:rsidR="0019212C" w:rsidRPr="004B5AB3">
        <w:rPr>
          <w:rFonts w:ascii="Tahoma" w:hAnsi="Tahoma" w:cs="Tahoma"/>
          <w:szCs w:val="20"/>
        </w:rPr>
        <w:t xml:space="preserve"> </w:t>
      </w:r>
      <w:permEnd w:id="1469461916"/>
      <w:r w:rsidR="0019212C" w:rsidRPr="004B5AB3">
        <w:rPr>
          <w:rFonts w:ascii="Tahoma" w:hAnsi="Tahoma" w:cs="Tahoma"/>
          <w:szCs w:val="20"/>
        </w:rPr>
        <w:t>с одной стороны, и</w:t>
      </w:r>
    </w:p>
    <w:p w14:paraId="686F9EF6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36862329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5297F62" w14:textId="3F9B36E3"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806D1B" w:rsidRPr="00806D1B">
        <w:rPr>
          <w:rFonts w:ascii="Tahoma" w:hAnsi="Tahoma" w:cs="Tahoma"/>
          <w:b/>
          <w:szCs w:val="20"/>
        </w:rPr>
        <w:t xml:space="preserve">проведению проверки </w:t>
      </w:r>
      <w:r w:rsidR="00315DC0">
        <w:rPr>
          <w:rFonts w:ascii="Tahoma" w:hAnsi="Tahoma" w:cs="Tahoma"/>
          <w:b/>
          <w:szCs w:val="20"/>
        </w:rPr>
        <w:t>обслуживания клиентов -</w:t>
      </w:r>
      <w:r w:rsidR="006A3D3D">
        <w:rPr>
          <w:rFonts w:ascii="Tahoma" w:hAnsi="Tahoma" w:cs="Tahoma"/>
          <w:b/>
          <w:szCs w:val="20"/>
        </w:rPr>
        <w:t xml:space="preserve"> </w:t>
      </w:r>
      <w:r w:rsidR="00315DC0">
        <w:rPr>
          <w:rFonts w:ascii="Tahoma" w:hAnsi="Tahoma" w:cs="Tahoma"/>
          <w:b/>
          <w:szCs w:val="20"/>
        </w:rPr>
        <w:t xml:space="preserve">физических лиц </w:t>
      </w:r>
      <w:r w:rsidR="00806D1B" w:rsidRPr="00806D1B">
        <w:rPr>
          <w:rFonts w:ascii="Tahoma" w:hAnsi="Tahoma" w:cs="Tahoma"/>
          <w:b/>
          <w:szCs w:val="20"/>
        </w:rPr>
        <w:t>методом "Тайный покупатель" (далее – Проверка)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19212C" w:rsidRPr="004B5AB3">
        <w:rPr>
          <w:rFonts w:ascii="Tahoma" w:hAnsi="Tahoma" w:cs="Tahoma"/>
          <w:i/>
          <w:szCs w:val="20"/>
        </w:rPr>
        <w:t xml:space="preserve">в соответствии с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19212C" w:rsidRPr="004B5AB3">
        <w:rPr>
          <w:rFonts w:ascii="Tahoma" w:hAnsi="Tahoma" w:cs="Tahoma"/>
          <w:i/>
          <w:szCs w:val="20"/>
        </w:rPr>
        <w:t>аданием Заказчика (</w:t>
      </w:r>
      <w:r w:rsidR="008901C2">
        <w:rPr>
          <w:rFonts w:ascii="Tahoma" w:hAnsi="Tahoma" w:cs="Tahoma"/>
          <w:i/>
          <w:szCs w:val="20"/>
        </w:rPr>
        <w:t xml:space="preserve">далее – Задание, </w:t>
      </w:r>
      <w:r w:rsidR="00FC1E06" w:rsidRPr="004B5AB3">
        <w:rPr>
          <w:rFonts w:ascii="Tahoma" w:hAnsi="Tahoma" w:cs="Tahoma"/>
          <w:i/>
          <w:szCs w:val="20"/>
        </w:rPr>
        <w:fldChar w:fldCharType="begin"/>
      </w:r>
      <w:r w:rsidR="00FC1E06" w:rsidRPr="004B5AB3">
        <w:rPr>
          <w:rFonts w:ascii="Tahoma" w:hAnsi="Tahoma" w:cs="Tahoma"/>
          <w:i/>
          <w:szCs w:val="20"/>
        </w:rPr>
        <w:instrText xml:space="preserve"> REF _Ref328747268 \r \h </w:instrText>
      </w:r>
      <w:r w:rsidR="004741E3" w:rsidRPr="004B5AB3">
        <w:rPr>
          <w:rFonts w:ascii="Tahoma" w:hAnsi="Tahoma" w:cs="Tahoma"/>
          <w:i/>
          <w:szCs w:val="20"/>
        </w:rPr>
        <w:instrText xml:space="preserve"> \* MERGEFORMAT </w:instrText>
      </w:r>
      <w:r w:rsidR="00FC1E06" w:rsidRPr="004B5AB3">
        <w:rPr>
          <w:rFonts w:ascii="Tahoma" w:hAnsi="Tahoma" w:cs="Tahoma"/>
          <w:i/>
          <w:szCs w:val="20"/>
        </w:rPr>
      </w:r>
      <w:r w:rsidR="00FC1E06" w:rsidRPr="004B5AB3">
        <w:rPr>
          <w:rFonts w:ascii="Tahoma" w:hAnsi="Tahoma" w:cs="Tahoma"/>
          <w:i/>
          <w:szCs w:val="20"/>
        </w:rPr>
        <w:fldChar w:fldCharType="separate"/>
      </w:r>
      <w:r w:rsidR="00796D51">
        <w:rPr>
          <w:rFonts w:ascii="Tahoma" w:hAnsi="Tahoma" w:cs="Tahoma"/>
          <w:i/>
          <w:szCs w:val="20"/>
        </w:rPr>
        <w:t xml:space="preserve">Приложение </w:t>
      </w:r>
      <w:r w:rsidR="00FC1E06" w:rsidRPr="004B5AB3">
        <w:rPr>
          <w:rFonts w:ascii="Tahoma" w:hAnsi="Tahoma" w:cs="Tahoma"/>
          <w:i/>
          <w:szCs w:val="20"/>
        </w:rPr>
        <w:fldChar w:fldCharType="end"/>
      </w:r>
      <w:r w:rsidR="00796D51">
        <w:rPr>
          <w:rFonts w:ascii="Tahoma" w:hAnsi="Tahoma" w:cs="Tahoma"/>
          <w:i/>
          <w:szCs w:val="20"/>
        </w:rPr>
        <w:t>№1</w:t>
      </w:r>
      <w:r w:rsidR="0019212C" w:rsidRPr="004B5AB3">
        <w:rPr>
          <w:rFonts w:ascii="Tahoma" w:hAnsi="Tahoma" w:cs="Tahoma"/>
          <w:i/>
          <w:szCs w:val="20"/>
        </w:rPr>
        <w:t xml:space="preserve"> к Договору</w:t>
      </w:r>
      <w:r w:rsidR="00F521BA" w:rsidRPr="004B5AB3">
        <w:rPr>
          <w:rFonts w:ascii="Tahoma" w:hAnsi="Tahoma" w:cs="Tahoma"/>
          <w:i/>
          <w:szCs w:val="20"/>
        </w:rPr>
        <w:t>)</w:t>
      </w:r>
      <w:r w:rsidR="00F521BA" w:rsidRPr="004B5AB3">
        <w:rPr>
          <w:rFonts w:ascii="Tahoma" w:hAnsi="Tahoma" w:cs="Tahoma"/>
          <w:szCs w:val="20"/>
        </w:rPr>
        <w:t xml:space="preserve">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14:paraId="740892D0" w14:textId="6D687E91" w:rsidR="0019212C" w:rsidRPr="00806D1B" w:rsidRDefault="00291DF8" w:rsidP="00806D1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806D1B" w:rsidRPr="00806D1B">
        <w:rPr>
          <w:rFonts w:ascii="Tahoma" w:hAnsi="Tahoma" w:cs="Tahoma"/>
          <w:szCs w:val="20"/>
        </w:rPr>
        <w:t xml:space="preserve"> </w:t>
      </w:r>
      <w:r w:rsidR="005C193A">
        <w:rPr>
          <w:rFonts w:ascii="Tahoma" w:hAnsi="Tahoma" w:cs="Tahoma"/>
          <w:szCs w:val="20"/>
        </w:rPr>
        <w:t>п</w:t>
      </w:r>
      <w:r w:rsidR="00806D1B" w:rsidRPr="008D0352">
        <w:rPr>
          <w:rFonts w:ascii="Tahoma" w:hAnsi="Tahoma" w:cs="Tahoma"/>
          <w:szCs w:val="20"/>
        </w:rPr>
        <w:t>роверка Исполнителем офисов Заказчика в соответствии с заданием Заказчика (Приложение №1 к Договору), фиксация и верификация Исполнителем результатов Проверки, предоставление Исполнителем Заказчику доступа к интернет порталу для просмотра анкет и материалов Проверки, предоставление Исполнителем финального отчета по результатам Проверки</w:t>
      </w:r>
      <w:r w:rsidR="00806D1B">
        <w:rPr>
          <w:rFonts w:ascii="Tahoma" w:hAnsi="Tahoma" w:cs="Tahoma"/>
          <w:szCs w:val="20"/>
        </w:rPr>
        <w:t>.</w:t>
      </w:r>
    </w:p>
    <w:permEnd w:id="79056844"/>
    <w:p w14:paraId="07F528F5" w14:textId="1D324B0B" w:rsidR="00DB2B9A" w:rsidRPr="00806D1B" w:rsidRDefault="00DF488B" w:rsidP="00806D1B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806D1B">
        <w:rPr>
          <w:rFonts w:ascii="Tahoma" w:hAnsi="Tahoma" w:cs="Tahoma"/>
          <w:szCs w:val="20"/>
        </w:rPr>
        <w:t xml:space="preserve">филиалов </w:t>
      </w:r>
      <w:r w:rsidR="00806D1B" w:rsidRPr="00F444DF">
        <w:rPr>
          <w:rFonts w:ascii="Tahoma" w:hAnsi="Tahoma" w:cs="Tahoma"/>
          <w:szCs w:val="20"/>
        </w:rPr>
        <w:t>АО «ЭнергосбыТ Плюс»</w:t>
      </w:r>
      <w:r w:rsidR="00806D1B">
        <w:rPr>
          <w:rFonts w:ascii="Tahoma" w:hAnsi="Tahoma" w:cs="Tahoma"/>
          <w:szCs w:val="20"/>
        </w:rPr>
        <w:t>.</w:t>
      </w:r>
    </w:p>
    <w:permEnd w:id="763847137"/>
    <w:p w14:paraId="6330E7FD" w14:textId="6C3EFB37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Pr="004B5AB3">
        <w:rPr>
          <w:rFonts w:ascii="Tahoma" w:eastAsia="Times New Roman" w:hAnsi="Tahoma" w:cs="Tahoma"/>
          <w:szCs w:val="20"/>
        </w:rPr>
        <w:t xml:space="preserve">указанными в Задании </w:t>
      </w:r>
      <w:r w:rsidR="009A4034"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409A4D79" w:rsidR="006D32B0" w:rsidRPr="004B5AB3" w:rsidRDefault="006D32B0" w:rsidP="004B5AB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1177893362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154B3D"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 изменения вносятся Заказчиком</w:t>
      </w:r>
      <w:r w:rsidR="007A18D5">
        <w:rPr>
          <w:rFonts w:ascii="Tahoma" w:eastAsia="Times New Roman" w:hAnsi="Tahoma" w:cs="Tahoma"/>
          <w:szCs w:val="20"/>
        </w:rPr>
        <w:t xml:space="preserve"> в одностороннем порядке путем </w:t>
      </w:r>
      <w:r w:rsidRPr="004B5AB3">
        <w:rPr>
          <w:rFonts w:ascii="Tahoma" w:eastAsia="Times New Roman" w:hAnsi="Tahoma" w:cs="Tahoma"/>
          <w:szCs w:val="20"/>
        </w:rPr>
        <w:t xml:space="preserve">направления исполнителю письменного уведомления с соответствующей корректировкой </w:t>
      </w:r>
      <w:r w:rsidR="0069558B" w:rsidRPr="004B5AB3">
        <w:rPr>
          <w:rFonts w:ascii="Tahoma" w:eastAsia="Times New Roman" w:hAnsi="Tahoma" w:cs="Tahoma"/>
          <w:szCs w:val="20"/>
        </w:rPr>
        <w:t>Цены Услуг</w:t>
      </w:r>
      <w:r w:rsidRPr="004B5AB3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части.</w:t>
      </w:r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77C0B0AE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>, в том числе НДС (</w:t>
      </w:r>
      <w:r w:rsidR="00555101" w:rsidRPr="00555101">
        <w:rPr>
          <w:rFonts w:ascii="Tahoma" w:hAnsi="Tahoma" w:cs="Tahoma"/>
          <w:szCs w:val="20"/>
        </w:rPr>
        <w:t>2</w:t>
      </w:r>
      <w:r w:rsidR="00555101"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3F506BEB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1FCA23AE" w:rsidR="0019212C" w:rsidRPr="004B5AB3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  <w:r w:rsidRPr="004B5AB3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</w:t>
      </w:r>
      <w:r w:rsidR="0069558B" w:rsidRPr="004B5AB3">
        <w:rPr>
          <w:rFonts w:ascii="Tahoma" w:hAnsi="Tahoma" w:cs="Tahoma"/>
          <w:i/>
          <w:szCs w:val="20"/>
        </w:rPr>
        <w:t xml:space="preserve">Услуг </w:t>
      </w:r>
      <w:r w:rsidRPr="004B5AB3">
        <w:rPr>
          <w:rFonts w:ascii="Tahoma" w:hAnsi="Tahoma" w:cs="Tahoma"/>
          <w:i/>
          <w:szCs w:val="20"/>
        </w:rPr>
        <w:t xml:space="preserve">в сторону уменьшения, если объем фактически оказанных </w:t>
      </w:r>
      <w:r w:rsidR="00DF488B" w:rsidRPr="004B5AB3">
        <w:rPr>
          <w:rFonts w:ascii="Tahoma" w:hAnsi="Tahoma" w:cs="Tahoma"/>
          <w:i/>
          <w:szCs w:val="20"/>
        </w:rPr>
        <w:t>Услуг</w:t>
      </w:r>
      <w:r w:rsidRPr="004B5AB3">
        <w:rPr>
          <w:rFonts w:ascii="Tahoma" w:hAnsi="Tahoma" w:cs="Tahoma"/>
          <w:i/>
          <w:szCs w:val="20"/>
        </w:rPr>
        <w:t xml:space="preserve"> меньше, чем предусмотрено утвержденн</w:t>
      </w:r>
      <w:r w:rsidR="00473694" w:rsidRPr="004B5AB3">
        <w:rPr>
          <w:rFonts w:ascii="Tahoma" w:hAnsi="Tahoma" w:cs="Tahoma"/>
          <w:i/>
          <w:szCs w:val="20"/>
        </w:rPr>
        <w:t xml:space="preserve">ым </w:t>
      </w:r>
      <w:r w:rsidR="00AB67A1" w:rsidRPr="004B5AB3">
        <w:rPr>
          <w:rFonts w:ascii="Tahoma" w:hAnsi="Tahoma" w:cs="Tahoma"/>
          <w:i/>
          <w:szCs w:val="20"/>
        </w:rPr>
        <w:t>З</w:t>
      </w:r>
      <w:r w:rsidR="00473694" w:rsidRPr="004B5AB3">
        <w:rPr>
          <w:rFonts w:ascii="Tahoma" w:hAnsi="Tahoma" w:cs="Tahoma"/>
          <w:i/>
          <w:szCs w:val="20"/>
        </w:rPr>
        <w:t>аданием</w:t>
      </w:r>
      <w:r w:rsidRPr="004B5AB3">
        <w:rPr>
          <w:rFonts w:ascii="Tahoma" w:hAnsi="Tahoma" w:cs="Tahoma"/>
          <w:szCs w:val="20"/>
        </w:rPr>
        <w:t>.</w:t>
      </w:r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6425A503" w14:textId="77777777" w:rsidR="00DD41E3" w:rsidRPr="00647089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796567710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</w:p>
    <w:p w14:paraId="77D7B35E" w14:textId="6F884567" w:rsidR="00BA459B" w:rsidRPr="00647089" w:rsidRDefault="00DD41E3" w:rsidP="0064708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9D6B68" w:rsidRPr="00214560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E0666A" w:rsidRPr="00214560">
        <w:rPr>
          <w:rFonts w:ascii="Tahoma" w:hAnsi="Tahoma" w:cs="Tahoma"/>
          <w:bCs/>
          <w:color w:val="000000" w:themeColor="text1"/>
          <w:szCs w:val="20"/>
        </w:rPr>
        <w:t xml:space="preserve">, </w:t>
      </w:r>
      <w:r w:rsidR="00AB67A1" w:rsidRPr="00DD41E3">
        <w:rPr>
          <w:rFonts w:ascii="Tahoma" w:hAnsi="Tahoma" w:cs="Tahoma"/>
          <w:bCs/>
          <w:color w:val="000000"/>
          <w:szCs w:val="20"/>
        </w:rPr>
        <w:t>с отсрочкой</w:t>
      </w:r>
      <w:r w:rsidR="00806D1B" w:rsidRPr="00806D1B">
        <w:t xml:space="preserve"> </w:t>
      </w:r>
      <w:r w:rsidR="00806D1B" w:rsidRPr="00806D1B">
        <w:rPr>
          <w:rFonts w:ascii="Tahoma" w:hAnsi="Tahoma" w:cs="Tahoma"/>
          <w:bCs/>
          <w:color w:val="000000"/>
          <w:szCs w:val="20"/>
        </w:rPr>
        <w:t>не менее 60 и не более 90</w:t>
      </w:r>
      <w:r w:rsidR="00424931" w:rsidRPr="00DD41E3">
        <w:rPr>
          <w:rFonts w:ascii="Tahoma" w:hAnsi="Tahoma" w:cs="Tahoma"/>
          <w:bCs/>
          <w:color w:val="000000"/>
          <w:szCs w:val="20"/>
        </w:rPr>
        <w:t xml:space="preserve"> </w:t>
      </w:r>
      <w:r w:rsidR="0020760D" w:rsidRPr="00DD41E3">
        <w:rPr>
          <w:rFonts w:ascii="Tahoma" w:hAnsi="Tahoma" w:cs="Tahoma"/>
          <w:bCs/>
          <w:szCs w:val="20"/>
        </w:rPr>
        <w:t xml:space="preserve">календарных дней </w:t>
      </w:r>
      <w:r w:rsidR="0061354D" w:rsidRPr="00DD41E3">
        <w:rPr>
          <w:rFonts w:ascii="Tahoma" w:eastAsia="Times New Roman" w:hAnsi="Tahoma" w:cs="Tahoma"/>
          <w:szCs w:val="20"/>
        </w:rPr>
        <w:t xml:space="preserve">с даты подписания Сторонами акта сдачи-приемки оказанных услуг, при условии </w:t>
      </w:r>
      <w:r w:rsidR="00DD0379" w:rsidRPr="00DD41E3">
        <w:rPr>
          <w:rFonts w:ascii="Tahoma" w:eastAsia="Times New Roman" w:hAnsi="Tahoma" w:cs="Tahoma"/>
          <w:szCs w:val="20"/>
        </w:rPr>
        <w:t xml:space="preserve">представления </w:t>
      </w:r>
      <w:r w:rsidR="00E31764" w:rsidRPr="00DD41E3">
        <w:rPr>
          <w:rFonts w:ascii="Tahoma" w:eastAsia="Times New Roman" w:hAnsi="Tahoma" w:cs="Tahoma"/>
          <w:szCs w:val="20"/>
        </w:rPr>
        <w:t>Исполнителем</w:t>
      </w:r>
      <w:r w:rsidR="00DD0379" w:rsidRPr="00DD41E3">
        <w:rPr>
          <w:rFonts w:ascii="Tahoma" w:eastAsia="Times New Roman" w:hAnsi="Tahoma" w:cs="Tahoma"/>
          <w:szCs w:val="20"/>
        </w:rPr>
        <w:t xml:space="preserve"> следующих документов: </w:t>
      </w:r>
    </w:p>
    <w:p w14:paraId="29092179" w14:textId="77777777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а) счета; </w:t>
      </w:r>
    </w:p>
    <w:p w14:paraId="5E55F067" w14:textId="7370AE02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б) акта </w:t>
      </w:r>
      <w:r w:rsidR="00AA2A9C">
        <w:rPr>
          <w:rFonts w:ascii="Tahoma" w:eastAsia="Times New Roman" w:hAnsi="Tahoma" w:cs="Tahoma"/>
          <w:szCs w:val="20"/>
        </w:rPr>
        <w:t>с</w:t>
      </w:r>
      <w:r w:rsidR="00470252">
        <w:rPr>
          <w:rFonts w:ascii="Tahoma" w:eastAsia="Times New Roman" w:hAnsi="Tahoma" w:cs="Tahoma"/>
          <w:szCs w:val="20"/>
        </w:rPr>
        <w:t>д</w:t>
      </w:r>
      <w:r w:rsidR="00AA2A9C">
        <w:rPr>
          <w:rFonts w:ascii="Tahoma" w:eastAsia="Times New Roman" w:hAnsi="Tahoma" w:cs="Tahoma"/>
          <w:szCs w:val="20"/>
        </w:rPr>
        <w:t>ачи-приемки</w:t>
      </w:r>
      <w:r w:rsidRPr="004B5AB3">
        <w:rPr>
          <w:rFonts w:ascii="Tahoma" w:eastAsia="Times New Roman" w:hAnsi="Tahoma" w:cs="Tahoma"/>
          <w:szCs w:val="20"/>
        </w:rPr>
        <w:t xml:space="preserve"> услуг, подписанного Сторонами; </w:t>
      </w:r>
    </w:p>
    <w:p w14:paraId="21F48A45" w14:textId="77777777" w:rsidR="00BA459B" w:rsidRPr="004B5AB3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14:paraId="3D692D4B" w14:textId="31E9AD66" w:rsidR="00523BD2" w:rsidRPr="004B5AB3" w:rsidRDefault="00523BD2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г) отчет</w:t>
      </w:r>
    </w:p>
    <w:p w14:paraId="5C88FA39" w14:textId="06B96C5C" w:rsidR="00992108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806D1B" w:rsidRPr="004B5AB3">
        <w:rPr>
          <w:rFonts w:ascii="Tahoma" w:eastAsia="Times New Roman" w:hAnsi="Tahoma" w:cs="Tahoma"/>
          <w:szCs w:val="20"/>
        </w:rPr>
        <w:t>иным</w:t>
      </w:r>
      <w:r w:rsidR="00806D1B">
        <w:rPr>
          <w:rFonts w:ascii="Tahoma" w:eastAsia="Times New Roman" w:hAnsi="Tahoma" w:cs="Tahoma"/>
          <w:szCs w:val="20"/>
        </w:rPr>
        <w:t xml:space="preserve">и </w:t>
      </w:r>
      <w:r w:rsidR="00806D1B" w:rsidRPr="004B5AB3">
        <w:rPr>
          <w:rFonts w:ascii="Tahoma" w:eastAsia="Times New Roman" w:hAnsi="Tahoma" w:cs="Tahoma"/>
          <w:szCs w:val="20"/>
        </w:rPr>
        <w:t>способами,</w:t>
      </w:r>
      <w:r w:rsidR="00BB2482" w:rsidRPr="004B5AB3">
        <w:rPr>
          <w:rFonts w:ascii="Tahoma" w:eastAsia="Times New Roman" w:hAnsi="Tahoma" w:cs="Tahoma"/>
          <w:szCs w:val="20"/>
        </w:rPr>
        <w:t xml:space="preserve"> не прот</w:t>
      </w:r>
      <w:r w:rsidR="00806D1B">
        <w:rPr>
          <w:rFonts w:ascii="Tahoma" w:eastAsia="Times New Roman" w:hAnsi="Tahoma" w:cs="Tahoma"/>
          <w:szCs w:val="20"/>
        </w:rPr>
        <w:t>иворечащими законодательству РФ</w:t>
      </w:r>
    </w:p>
    <w:p w14:paraId="01810084" w14:textId="77777777" w:rsidR="00B051D2" w:rsidRDefault="00B051D2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14:paraId="4E84AF85" w14:textId="462AEC2E" w:rsidR="00992108" w:rsidRPr="00135186" w:rsidRDefault="00992108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14:paraId="7B801845" w14:textId="4ED61FA8" w:rsidR="009D6B68" w:rsidRPr="00135186" w:rsidRDefault="009D6B68" w:rsidP="009D6B6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806D1B"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i/>
          <w:iCs/>
          <w:color w:val="000000" w:themeColor="text1"/>
          <w:szCs w:val="20"/>
        </w:rPr>
        <w:t>,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 w:rsidR="00E461D0"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</w:t>
      </w:r>
      <w:r w:rsidR="00486640">
        <w:rPr>
          <w:rFonts w:ascii="Tahoma" w:hAnsi="Tahoma" w:cs="Tahoma"/>
          <w:color w:val="000000" w:themeColor="text1"/>
        </w:rPr>
        <w:t>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14:paraId="0F93D459" w14:textId="537BA17C" w:rsidR="00BA459B" w:rsidRPr="004B5AB3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lastRenderedPageBreak/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0FFE8CAE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2A9D93D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14:paraId="32DCA726" w14:textId="08033F09" w:rsidR="00BA459B" w:rsidRPr="004B5AB3" w:rsidRDefault="00497A9B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4142">
        <w:rPr>
          <w:rStyle w:val="afff7"/>
          <w:rFonts w:ascii="Tahoma" w:eastAsia="Times New Roman" w:hAnsi="Tahoma" w:cs="Tahoma"/>
          <w:i/>
          <w:sz w:val="16"/>
          <w:szCs w:val="16"/>
        </w:rPr>
        <w:footnoteReference w:id="1"/>
      </w:r>
      <w:r w:rsidRPr="009D6B68">
        <w:rPr>
          <w:rFonts w:ascii="Tahoma" w:eastAsia="Times New Roman" w:hAnsi="Tahoma" w:cs="Tahoma"/>
          <w:szCs w:val="20"/>
        </w:rPr>
        <w:t>В</w:t>
      </w:r>
      <w:r w:rsidR="00BA459B" w:rsidRPr="009D6B68">
        <w:rPr>
          <w:rFonts w:ascii="Tahoma" w:eastAsia="Times New Roman" w:hAnsi="Tahoma" w:cs="Tahoma"/>
          <w:szCs w:val="20"/>
        </w:rPr>
        <w:t xml:space="preserve"> каждом </w:t>
      </w:r>
      <w:r w:rsidR="00BA459B" w:rsidRPr="004B5AB3">
        <w:rPr>
          <w:rFonts w:ascii="Tahoma" w:eastAsia="Times New Roman" w:hAnsi="Tahoma" w:cs="Tahoma"/>
          <w:szCs w:val="20"/>
        </w:rPr>
        <w:t>из следующих случаев:</w:t>
      </w:r>
    </w:p>
    <w:p w14:paraId="56051B72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1CFAB890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14:paraId="59871F1D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2FC17B38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14:paraId="2CA0EB76" w14:textId="77777777"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3475D8B9" w14:textId="143BAF1E" w:rsidR="00BA459B" w:rsidRPr="004B5AB3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6D2DCC6A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36713154" w:edGrp="everyone"/>
      <w:r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AA2A9C"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00480AAC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6CE1E48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88941808"/>
    <w:p w14:paraId="0C6C9A09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653FCAEF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="00AA2A9C">
        <w:rPr>
          <w:rFonts w:ascii="Tahoma" w:eastAsia="Times New Roman" w:hAnsi="Tahoma" w:cs="Tahoma"/>
          <w:szCs w:val="20"/>
        </w:rPr>
        <w:t>6</w:t>
      </w:r>
      <w:r w:rsidRPr="004B5AB3">
        <w:rPr>
          <w:rFonts w:ascii="Tahoma" w:eastAsia="Times New Roman" w:hAnsi="Tahoma" w:cs="Tahoma"/>
          <w:szCs w:val="20"/>
        </w:rPr>
        <w:t>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24AB651C" w14:textId="6B3EBD04" w:rsidR="00283E00" w:rsidRPr="004B5AB3" w:rsidRDefault="005941C5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bookmarkStart w:id="2" w:name="Окончание_выполнения_работ"/>
      <w:permStart w:id="1817515211" w:edGrp="everyone"/>
      <w:r w:rsidRPr="005941C5">
        <w:rPr>
          <w:rFonts w:ascii="Tahoma" w:hAnsi="Tahoma" w:cs="Tahoma"/>
          <w:szCs w:val="20"/>
        </w:rPr>
        <w:t>Общий срок оказания Услуг в течение трех месяцев с даты заключения договора</w:t>
      </w:r>
      <w:bookmarkEnd w:id="2"/>
    </w:p>
    <w:permEnd w:id="1817515211"/>
    <w:p w14:paraId="6C348CE1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  <w:bookmarkStart w:id="3" w:name="_GoBack"/>
      <w:bookmarkEnd w:id="3"/>
    </w:p>
    <w:p w14:paraId="370D7393" w14:textId="1EC5EF9D" w:rsidR="00283E00" w:rsidRPr="005C193A" w:rsidRDefault="005C193A" w:rsidP="005C193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r w:rsidRPr="006E5021">
        <w:rPr>
          <w:rFonts w:ascii="Tahoma" w:hAnsi="Tahoma" w:cs="Tahoma"/>
          <w:szCs w:val="20"/>
        </w:rPr>
        <w:t>Стороны по взаимному соглашению могут изменить срок начала оказания Услуг, путем согласования нового срока начала оказания Услуг с помощью электронной почты.</w:t>
      </w:r>
    </w:p>
    <w:permEnd w:id="2111132316"/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4B5AB3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72F71B0B" w:rsidR="009E7233" w:rsidRPr="005C193A" w:rsidRDefault="00DD26EB" w:rsidP="005C193A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5C193A" w:rsidRPr="005C193A">
        <w:rPr>
          <w:rFonts w:ascii="Tahoma" w:hAnsi="Tahoma" w:cs="Tahoma"/>
          <w:szCs w:val="20"/>
        </w:rPr>
        <w:t xml:space="preserve"> </w:t>
      </w:r>
      <w:r w:rsidR="005C193A" w:rsidRPr="00405B99">
        <w:rPr>
          <w:rFonts w:ascii="Tahoma" w:hAnsi="Tahoma" w:cs="Tahoma"/>
          <w:szCs w:val="20"/>
        </w:rPr>
        <w:t>содержится в Приложении №1 к договору.</w:t>
      </w:r>
      <w:r w:rsidR="005C193A">
        <w:rPr>
          <w:rFonts w:ascii="Tahoma" w:hAnsi="Tahoma" w:cs="Tahoma"/>
          <w:b/>
          <w:szCs w:val="20"/>
        </w:rPr>
        <w:t xml:space="preserve"> </w:t>
      </w:r>
      <w:r w:rsidR="009E7233" w:rsidRPr="005C193A">
        <w:rPr>
          <w:rFonts w:ascii="Tahoma" w:hAnsi="Tahoma" w:cs="Tahoma"/>
          <w:b/>
          <w:szCs w:val="20"/>
        </w:rPr>
        <w:t xml:space="preserve"> </w:t>
      </w:r>
    </w:p>
    <w:p w14:paraId="3E0064AE" w14:textId="77777777" w:rsidR="00B57BF8" w:rsidRPr="00F806BF" w:rsidRDefault="00B57BF8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6A4FEBCB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715A8EF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34FE98AA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8D4A92F" w14:textId="77777777" w:rsid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79AECE5" w14:textId="5025319D" w:rsidR="00421E40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57BF8"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 w:rsidR="00B57BF8">
        <w:rPr>
          <w:rFonts w:ascii="Tahoma" w:hAnsi="Tahoma" w:cs="Tahoma"/>
          <w:szCs w:val="20"/>
        </w:rPr>
        <w:t>Исполнителем</w:t>
      </w:r>
      <w:r w:rsidR="00B57BF8"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</w:t>
      </w:r>
      <w:r w:rsidR="00B57BF8" w:rsidRPr="00186FCD">
        <w:rPr>
          <w:rFonts w:ascii="Tahoma" w:hAnsi="Tahoma" w:cs="Tahoma"/>
          <w:szCs w:val="20"/>
        </w:rPr>
        <w:t>операции</w:t>
      </w:r>
      <w:r w:rsidR="00B57BF8" w:rsidRPr="00F806BF">
        <w:rPr>
          <w:rFonts w:ascii="Tahoma" w:hAnsi="Tahoma" w:cs="Tahoma"/>
          <w:szCs w:val="20"/>
        </w:rPr>
        <w:t>) передано по договору или закону в случаях и порядке, предусмотренных Договором</w:t>
      </w:r>
      <w:r w:rsidR="00B57BF8">
        <w:rPr>
          <w:rFonts w:ascii="Tahoma" w:hAnsi="Tahoma" w:cs="Tahoma"/>
          <w:szCs w:val="20"/>
        </w:rPr>
        <w:t>.</w:t>
      </w:r>
    </w:p>
    <w:p w14:paraId="3DED2C60" w14:textId="01AA1045" w:rsidR="00421E40" w:rsidRPr="00186FCD" w:rsidRDefault="00421E40" w:rsidP="00421E40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86FCD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186FCD">
        <w:rPr>
          <w:rFonts w:ascii="Tahoma" w:hAnsi="Tahoma" w:cs="Tahoma"/>
          <w:szCs w:val="20"/>
        </w:rPr>
        <w:t>т.ч</w:t>
      </w:r>
      <w:proofErr w:type="spellEnd"/>
      <w:r w:rsidRPr="00186FCD">
        <w:rPr>
          <w:rFonts w:ascii="Tahoma" w:hAnsi="Tahoma" w:cs="Tahoma"/>
          <w:szCs w:val="20"/>
        </w:rPr>
        <w:t>. с использованием мобильных телефонов) н</w:t>
      </w:r>
      <w:r w:rsidR="00186FCD" w:rsidRPr="00186FCD">
        <w:rPr>
          <w:rFonts w:ascii="Tahoma" w:hAnsi="Tahoma" w:cs="Tahoma"/>
          <w:szCs w:val="20"/>
        </w:rPr>
        <w:t>а территории Заказчика</w:t>
      </w:r>
      <w:r w:rsidRPr="00186FCD">
        <w:rPr>
          <w:rFonts w:ascii="Tahoma" w:hAnsi="Tahoma" w:cs="Tahoma"/>
          <w:szCs w:val="20"/>
        </w:rPr>
        <w:t xml:space="preserve">, запрещена, за исключением случаев, прямо предусмотренных Договором. 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18EBB1E3"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40D681A5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2DA91CF8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55343085" w:edGrp="everyone"/>
      <w:r w:rsidR="005C193A" w:rsidRPr="005C193A">
        <w:rPr>
          <w:rFonts w:ascii="Tahoma" w:hAnsi="Tahoma" w:cs="Tahoma"/>
          <w:szCs w:val="20"/>
        </w:rPr>
        <w:t>аналитический отчет согласно установленным в Приложении №1 требованиям.</w:t>
      </w:r>
      <w:r w:rsidRPr="009D6B68">
        <w:rPr>
          <w:rFonts w:ascii="Tahoma" w:hAnsi="Tahoma" w:cs="Tahoma"/>
          <w:szCs w:val="20"/>
        </w:rPr>
        <w:t xml:space="preserve">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41C23233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903C56">
        <w:rPr>
          <w:rFonts w:ascii="Tahoma" w:hAnsi="Tahoma" w:cs="Tahoma"/>
          <w:szCs w:val="20"/>
        </w:rPr>
        <w:t>15 (пятнадцати) календарных</w:t>
      </w:r>
      <w:permEnd w:id="1761030082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 xml:space="preserve">Услуг,  </w:t>
      </w:r>
      <w:permStart w:id="1355619791" w:edGrp="everyone"/>
      <w:r w:rsidRPr="009D6B68">
        <w:rPr>
          <w:rFonts w:ascii="Tahoma" w:hAnsi="Tahoma" w:cs="Tahoma"/>
          <w:szCs w:val="20"/>
        </w:rPr>
        <w:t>с</w:t>
      </w:r>
      <w:proofErr w:type="gramEnd"/>
      <w:r w:rsidRPr="009D6B68">
        <w:rPr>
          <w:rFonts w:ascii="Tahoma" w:hAnsi="Tahoma" w:cs="Tahoma"/>
          <w:szCs w:val="20"/>
        </w:rPr>
        <w:t xml:space="preserve"> участием представителей Исполнителя </w:t>
      </w:r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63879E2E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="005C193A">
        <w:rPr>
          <w:rFonts w:ascii="Tahoma" w:hAnsi="Tahoma" w:cs="Tahoma"/>
          <w:szCs w:val="20"/>
        </w:rPr>
        <w:t>Услуг</w:t>
      </w:r>
      <w:r w:rsidRPr="009D6B68">
        <w:rPr>
          <w:rFonts w:ascii="Tahoma" w:hAnsi="Tahoma" w:cs="Tahoma"/>
          <w:szCs w:val="20"/>
        </w:rPr>
        <w:t xml:space="preserve"> 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47311E09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903C56"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7777777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569F2985" w14:textId="77AF869C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80997928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72DC7DC1" w14:textId="77777777" w:rsidR="005C193A" w:rsidRPr="005C193A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493719388" w:edGrp="everyone"/>
    </w:p>
    <w:permEnd w:id="1493719388"/>
    <w:p w14:paraId="686BE509" w14:textId="0BBA80C5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 xml:space="preserve">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2951D8A4" w14:textId="5093D5B1" w:rsidR="00D00688" w:rsidRPr="004B5AB3" w:rsidRDefault="005C193A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41101280" w:edGrp="everyone"/>
      <w:r w:rsidRPr="00DD5BB5">
        <w:rPr>
          <w:rFonts w:ascii="Tahoma" w:hAnsi="Tahoma" w:cs="Tahoma"/>
          <w:szCs w:val="20"/>
        </w:rPr>
        <w:t xml:space="preserve">Услуги оказываются Исполнителем исходя из опыта профессиональных знаний персонала Исполнителя, с использованием информации, полученной из открытых источников. В силу специфики предмета Услуг, выводы и рекомендации Исполнителя могут не совпадать с мнением сотрудников Заказчика, иных оказывающих консалтинговые и аудиторские услуги в данной сфере организаций и (или) граждан, что само по себе не может являться подтверждением </w:t>
      </w:r>
      <w:proofErr w:type="spellStart"/>
      <w:r w:rsidRPr="00DD5BB5">
        <w:rPr>
          <w:rFonts w:ascii="Tahoma" w:hAnsi="Tahoma" w:cs="Tahoma"/>
          <w:szCs w:val="20"/>
        </w:rPr>
        <w:t>некачественности</w:t>
      </w:r>
      <w:proofErr w:type="spellEnd"/>
      <w:r w:rsidRPr="00DD5BB5">
        <w:rPr>
          <w:rFonts w:ascii="Tahoma" w:hAnsi="Tahoma" w:cs="Tahoma"/>
          <w:szCs w:val="20"/>
        </w:rPr>
        <w:t xml:space="preserve"> оказанных услуг. Заказчик, на основании представленных Исполнителем рекомендаций, самостоятельно принимает решение о необходимости, порядке и сроках их внедрения</w:t>
      </w:r>
      <w:r>
        <w:rPr>
          <w:rFonts w:ascii="Tahoma" w:hAnsi="Tahoma" w:cs="Tahoma"/>
          <w:szCs w:val="20"/>
        </w:rPr>
        <w:t>.</w:t>
      </w:r>
    </w:p>
    <w:p w14:paraId="43F0E0D9" w14:textId="77777777" w:rsidR="004B5AB3" w:rsidRPr="004B5AB3" w:rsidRDefault="004B5AB3" w:rsidP="004B5AB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6671F2A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14:paraId="1426DB80" w14:textId="30BF97DB"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991984182" w:edGrp="everyone"/>
      <w:permEnd w:id="991984182"/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</w:p>
    <w:p w14:paraId="1915F038" w14:textId="77777777" w:rsidR="0019212C" w:rsidRPr="004B5AB3" w:rsidRDefault="001972E5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Style w:val="afff7"/>
          <w:rFonts w:ascii="Tahoma" w:hAnsi="Tahoma" w:cs="Tahoma"/>
          <w:szCs w:val="20"/>
        </w:rPr>
        <w:footnoteReference w:id="2"/>
      </w:r>
      <w:r w:rsidR="00017EE1" w:rsidRPr="004B5AB3">
        <w:rPr>
          <w:rFonts w:ascii="Tahoma" w:eastAsia="Times New Roman" w:hAnsi="Tahoma" w:cs="Tahoma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</w:t>
      </w:r>
      <w:r w:rsidR="00931D2E" w:rsidRPr="004B5AB3">
        <w:rPr>
          <w:rFonts w:ascii="Tahoma" w:eastAsia="Times New Roman" w:hAnsi="Tahoma" w:cs="Tahoma"/>
          <w:szCs w:val="20"/>
        </w:rPr>
        <w:t>Заказчиком</w:t>
      </w:r>
      <w:r w:rsidR="00017EE1" w:rsidRPr="004B5AB3">
        <w:rPr>
          <w:rFonts w:ascii="Tahoma" w:eastAsia="Times New Roman" w:hAnsi="Tahoma" w:cs="Tahoma"/>
          <w:szCs w:val="20"/>
        </w:rPr>
        <w:t xml:space="preserve">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ermEnd w:id="642731247"/>
    <w:p w14:paraId="79AD4C2A" w14:textId="7ED3669A"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="005C193A">
        <w:rPr>
          <w:rFonts w:ascii="Tahoma" w:hAnsi="Tahoma" w:cs="Tahoma"/>
          <w:szCs w:val="20"/>
        </w:rPr>
        <w:t>6</w:t>
      </w:r>
      <w:r w:rsidRPr="004B5AB3">
        <w:rPr>
          <w:rFonts w:ascii="Tahoma" w:hAnsi="Tahoma" w:cs="Tahoma"/>
          <w:szCs w:val="20"/>
        </w:rPr>
        <w:t>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152807207" w:edGrp="everyone"/>
    </w:p>
    <w:p w14:paraId="084FCD77" w14:textId="4CB1E107" w:rsidR="00FC415F" w:rsidRPr="004B5AB3" w:rsidRDefault="00FC415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proofErr w:type="gramStart"/>
      <w:r w:rsidRPr="004B5AB3">
        <w:rPr>
          <w:rFonts w:ascii="Tahoma" w:hAnsi="Tahoma" w:cs="Tahoma"/>
          <w:szCs w:val="20"/>
        </w:rPr>
        <w:t>Договором  и</w:t>
      </w:r>
      <w:proofErr w:type="gramEnd"/>
      <w:r w:rsidRPr="004B5AB3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</w:t>
      </w:r>
      <w:r w:rsidRPr="004B5AB3">
        <w:rPr>
          <w:rFonts w:ascii="Tahoma" w:hAnsi="Tahoma" w:cs="Tahoma"/>
          <w:szCs w:val="20"/>
        </w:rPr>
        <w:lastRenderedPageBreak/>
        <w:t>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70D87DFA" w14:textId="7FED39B7" w:rsidR="00421E40" w:rsidRPr="00186FCD" w:rsidRDefault="00FC415F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8989777"/>
      <w:r w:rsidRPr="00421E40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421E40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421E40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</w:t>
      </w:r>
      <w:r w:rsidRPr="00186FCD">
        <w:rPr>
          <w:rFonts w:ascii="Tahoma" w:hAnsi="Tahoma" w:cs="Tahoma"/>
          <w:szCs w:val="20"/>
        </w:rPr>
        <w:t>10 000 (десяти тысяч) рублей за каждый такой установленный факт нарушения.</w:t>
      </w:r>
      <w:bookmarkEnd w:id="5"/>
      <w:bookmarkEnd w:id="6"/>
      <w:r w:rsidR="00D3761F" w:rsidRPr="00186FCD">
        <w:rPr>
          <w:rFonts w:ascii="Tahoma" w:hAnsi="Tahoma" w:cs="Tahoma"/>
          <w:szCs w:val="20"/>
        </w:rPr>
        <w:t xml:space="preserve"> </w:t>
      </w:r>
    </w:p>
    <w:p w14:paraId="145E1481" w14:textId="588DA1B9" w:rsidR="00421E40" w:rsidRPr="00186FCD" w:rsidRDefault="00421E40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86FCD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17D7DD8F" w14:textId="4B9FAFD5" w:rsidR="00944239" w:rsidRPr="00421E4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="005C193A">
        <w:rPr>
          <w:rFonts w:eastAsia="Times New Roman"/>
          <w:i w:val="0"/>
          <w:lang w:eastAsia="ru-RU"/>
        </w:rPr>
        <w:t xml:space="preserve"> </w:t>
      </w:r>
      <w:r w:rsidR="007A40D6" w:rsidRPr="00421E40">
        <w:rPr>
          <w:i w:val="0"/>
        </w:rPr>
        <w:t xml:space="preserve">0,05% от Цены Услуг, по которому допущено </w:t>
      </w:r>
      <w:r w:rsidR="005C193A" w:rsidRPr="00421E40">
        <w:rPr>
          <w:i w:val="0"/>
        </w:rPr>
        <w:t>нарушение, за</w:t>
      </w:r>
      <w:r w:rsidR="007A40D6" w:rsidRPr="00421E40">
        <w:rPr>
          <w:i w:val="0"/>
        </w:rPr>
        <w:t xml:space="preserve"> каждый день просрочки до фактического исполнения обязательства</w:t>
      </w:r>
      <w:r w:rsidRPr="00421E40">
        <w:rPr>
          <w:i w:val="0"/>
        </w:rPr>
        <w:t>.</w:t>
      </w:r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7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4B5AB3">
        <w:rPr>
          <w:rFonts w:ascii="Tahoma" w:hAnsi="Tahoma" w:cs="Tahoma"/>
          <w:szCs w:val="20"/>
        </w:rPr>
        <w:t xml:space="preserve"> </w:t>
      </w:r>
      <w:bookmarkEnd w:id="9"/>
    </w:p>
    <w:p w14:paraId="4D7292BC" w14:textId="3A6B811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64"/>
      <w:permStart w:id="1632402746" w:edGrp="everyone"/>
      <w:permEnd w:id="1632402746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 w14:paraId="3AFE45F8" w14:textId="3CEEE944" w:rsidR="00D23C96" w:rsidRPr="00D23C96" w:rsidRDefault="00D23C96" w:rsidP="00D23C96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BF60A8"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7CF1F0C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6FE6F509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0A5346C5" w14:textId="32A1C63A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Потери считаются возникшими с момента предъявления налоговыми органами соответствующих требований об уплате налога (сбора) или получения следующих решений налогового органа:</w:t>
      </w:r>
    </w:p>
    <w:p w14:paraId="37CEA7A4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0221A3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2D122A4" w14:textId="77777777" w:rsidR="00D23C96" w:rsidRPr="00923A95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D532734" w14:textId="2101039F" w:rsidR="00291DF8" w:rsidRPr="00291DF8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 w:rsidR="00291DF8">
        <w:rPr>
          <w:rFonts w:ascii="Tahoma" w:hAnsi="Tahoma" w:cs="Tahoma"/>
          <w:szCs w:val="20"/>
        </w:rPr>
        <w:t xml:space="preserve"> </w:t>
      </w:r>
    </w:p>
    <w:p w14:paraId="5A5DC0A2" w14:textId="76A651D9"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2025390963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неосуществление  Заказчиком своего  права  по </w:t>
      </w:r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lastRenderedPageBreak/>
        <w:t>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3804ACE7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5C193A">
        <w:rPr>
          <w:rFonts w:ascii="Tahoma" w:hAnsi="Tahoma" w:cs="Tahoma"/>
        </w:rPr>
        <w:t>по месту нахождения Заказчика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46517F3C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10B9BB42" w14:textId="4A4521D5"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5% от Цены Услуг</w:t>
      </w:r>
      <w:r w:rsidR="00BF67E4"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14:paraId="40518780" w14:textId="77777777"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1FB7905E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27A7C404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4A2AC48C" w14:textId="2806D1FE" w:rsidR="004A28E2" w:rsidRPr="004B5AB3" w:rsidRDefault="00CE4032" w:rsidP="004B5AB3">
      <w:pPr>
        <w:pStyle w:val="ConsPlusNormal"/>
        <w:jc w:val="both"/>
        <w:rPr>
          <w:i w:val="0"/>
        </w:rPr>
      </w:pPr>
      <w:permStart w:id="305544005" w:edGrp="everyone"/>
      <w:r w:rsidRPr="004B5AB3">
        <w:rPr>
          <w:i w:val="0"/>
        </w:rPr>
        <w:t xml:space="preserve">d)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305544005"/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77777777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8C2E820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1" w:name="_MailEndCompose"/>
    </w:p>
    <w:p w14:paraId="47767833" w14:textId="444A0D0B"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1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D513DB1" w14:textId="77ABBA81" w:rsidR="00186FCD" w:rsidRDefault="0019212C" w:rsidP="00186FCD">
      <w:pPr>
        <w:pStyle w:val="ConsNormal"/>
        <w:numPr>
          <w:ilvl w:val="1"/>
          <w:numId w:val="5"/>
        </w:numPr>
        <w:tabs>
          <w:tab w:val="clear" w:pos="1866"/>
          <w:tab w:val="num" w:pos="709"/>
        </w:tabs>
        <w:contextualSpacing/>
        <w:jc w:val="both"/>
        <w:rPr>
          <w:rFonts w:ascii="Tahoma" w:hAnsi="Tahoma" w:cs="Tahoma"/>
        </w:rPr>
      </w:pPr>
      <w:permStart w:id="684547379" w:edGrp="everyone"/>
      <w:r w:rsidRPr="00186FCD">
        <w:rPr>
          <w:rFonts w:ascii="Tahoma" w:hAnsi="Tahoma" w:cs="Tahoma"/>
        </w:rPr>
        <w:t xml:space="preserve">Стороны назначают ответственных за исполнение настоящего </w:t>
      </w:r>
      <w:proofErr w:type="gramStart"/>
      <w:r w:rsidRPr="00186FCD">
        <w:rPr>
          <w:rFonts w:ascii="Tahoma" w:hAnsi="Tahoma" w:cs="Tahoma"/>
        </w:rPr>
        <w:t>Договора:</w:t>
      </w:r>
      <w:r w:rsidR="00451D3B" w:rsidRPr="00186FCD">
        <w:rPr>
          <w:rFonts w:ascii="Tahoma" w:hAnsi="Tahoma" w:cs="Tahoma"/>
        </w:rPr>
        <w:t xml:space="preserve">   </w:t>
      </w:r>
      <w:proofErr w:type="gramEnd"/>
      <w:r w:rsidR="00451D3B" w:rsidRPr="00186FCD">
        <w:rPr>
          <w:rFonts w:ascii="Tahoma" w:hAnsi="Tahoma" w:cs="Tahoma"/>
        </w:rPr>
        <w:t xml:space="preserve">                                                       </w:t>
      </w:r>
      <w:r w:rsidR="00E55C3F" w:rsidRPr="00186FCD">
        <w:rPr>
          <w:rFonts w:ascii="Tahoma" w:hAnsi="Tahoma" w:cs="Tahoma"/>
        </w:rPr>
        <w:t xml:space="preserve">   </w:t>
      </w:r>
      <w:r w:rsidR="00451D3B" w:rsidRPr="00186FCD">
        <w:rPr>
          <w:rFonts w:ascii="Tahoma" w:hAnsi="Tahoma" w:cs="Tahoma"/>
        </w:rPr>
        <w:t>от Заказчика</w:t>
      </w:r>
      <w:r w:rsidR="00186FCD">
        <w:rPr>
          <w:rFonts w:ascii="Tahoma" w:hAnsi="Tahoma" w:cs="Tahoma"/>
        </w:rPr>
        <w:t>:</w:t>
      </w:r>
      <w:r w:rsidR="00451D3B" w:rsidRPr="00186FCD">
        <w:rPr>
          <w:rFonts w:ascii="Tahoma" w:hAnsi="Tahoma" w:cs="Tahoma"/>
        </w:rPr>
        <w:t xml:space="preserve">     </w:t>
      </w:r>
    </w:p>
    <w:p w14:paraId="2DE8728A" w14:textId="6E06289F" w:rsidR="00186FCD" w:rsidRPr="00186FCD" w:rsidRDefault="00186FCD" w:rsidP="00186FCD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186FCD">
        <w:rPr>
          <w:rFonts w:ascii="Tahoma" w:hAnsi="Tahoma" w:cs="Tahoma"/>
        </w:rPr>
        <w:t>Оберемко В.А., телефон +7 (495) 980-59-00 доб.11-69, e-</w:t>
      </w:r>
      <w:proofErr w:type="spellStart"/>
      <w:r w:rsidRPr="00186FCD">
        <w:rPr>
          <w:rFonts w:ascii="Tahoma" w:hAnsi="Tahoma" w:cs="Tahoma"/>
        </w:rPr>
        <w:t>mail</w:t>
      </w:r>
      <w:proofErr w:type="spellEnd"/>
      <w:r w:rsidRPr="00186FCD">
        <w:rPr>
          <w:rFonts w:ascii="Tahoma" w:hAnsi="Tahoma" w:cs="Tahoma"/>
        </w:rPr>
        <w:t>: Vladislava.Oberemko@esplus.ru;</w:t>
      </w:r>
    </w:p>
    <w:p w14:paraId="497EECF4" w14:textId="77777777" w:rsidR="00186FCD" w:rsidRPr="00186FCD" w:rsidRDefault="00186FCD" w:rsidP="00186FCD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186FCD">
        <w:rPr>
          <w:rFonts w:ascii="Tahoma" w:hAnsi="Tahoma" w:cs="Tahoma"/>
        </w:rPr>
        <w:lastRenderedPageBreak/>
        <w:t>Чумакова В.В., телефон +7 (495) 980-59-00 доб. 10-86, e-</w:t>
      </w:r>
      <w:proofErr w:type="spellStart"/>
      <w:r w:rsidRPr="00186FCD">
        <w:rPr>
          <w:rFonts w:ascii="Tahoma" w:hAnsi="Tahoma" w:cs="Tahoma"/>
        </w:rPr>
        <w:t>mail</w:t>
      </w:r>
      <w:proofErr w:type="spellEnd"/>
      <w:r w:rsidRPr="00186FCD">
        <w:rPr>
          <w:rFonts w:ascii="Tahoma" w:hAnsi="Tahoma" w:cs="Tahoma"/>
        </w:rPr>
        <w:t>: Valeriya.Chumakova@esplus.ru;</w:t>
      </w:r>
    </w:p>
    <w:p w14:paraId="003A5471" w14:textId="77777777"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596F2799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4B32E708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15520598"/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C44B4C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38351811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14:paraId="72D91CAC" w14:textId="67A20C09"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настоящим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</w:t>
      </w:r>
      <w:r w:rsidRPr="007D711D">
        <w:rPr>
          <w:i w:val="0"/>
        </w:rPr>
        <w:lastRenderedPageBreak/>
        <w:t>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0D53C1" w14:textId="10F4E5D9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</w:t>
      </w:r>
      <w:r w:rsidRPr="00186FCD">
        <w:rPr>
          <w:rFonts w:ascii="Tahoma" w:hAnsi="Tahoma" w:cs="Tahoma"/>
          <w:spacing w:val="-3"/>
        </w:rPr>
        <w:t xml:space="preserve">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186FCD" w:rsidRPr="00186FCD">
        <w:rPr>
          <w:rFonts w:ascii="Tahoma" w:hAnsi="Tahoma" w:cs="Tahoma"/>
          <w:spacing w:val="-3"/>
        </w:rPr>
        <w:t>143421, Московская область, городской округ Красногорск, территория автодорога «Балтия», 26-й километр, дом 5, Строение 3</w:t>
      </w:r>
      <w:r w:rsidR="00186FCD">
        <w:rPr>
          <w:rFonts w:ascii="Tahoma" w:hAnsi="Tahoma" w:cs="Tahoma"/>
          <w:spacing w:val="-3"/>
        </w:rPr>
        <w:t>, Подъезд 2.</w:t>
      </w:r>
    </w:p>
    <w:p w14:paraId="5F52C709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0149D95B" w:rsidR="00747DB7" w:rsidRPr="006A3D3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6A3D3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6A3D3D">
        <w:rPr>
          <w:rFonts w:ascii="Tahoma" w:hAnsi="Tahoma" w:cs="Tahoma"/>
          <w:spacing w:val="-3"/>
          <w:szCs w:val="20"/>
        </w:rPr>
        <w:t xml:space="preserve">: 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Vladislava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>.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Oberemko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>@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esplus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>.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ru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 xml:space="preserve">, 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Valeriya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>.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Chumakova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>@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esplus</w:t>
      </w:r>
      <w:proofErr w:type="spellEnd"/>
      <w:r w:rsidR="00186FCD" w:rsidRPr="006A3D3D">
        <w:rPr>
          <w:rFonts w:ascii="Tahoma" w:hAnsi="Tahoma" w:cs="Tahoma"/>
          <w:spacing w:val="-3"/>
          <w:szCs w:val="20"/>
        </w:rPr>
        <w:t>.</w:t>
      </w:r>
      <w:proofErr w:type="spellStart"/>
      <w:r w:rsidR="00186FCD" w:rsidRPr="003E25D1">
        <w:rPr>
          <w:rFonts w:ascii="Tahoma" w:hAnsi="Tahoma" w:cs="Tahoma"/>
          <w:spacing w:val="-3"/>
          <w:szCs w:val="20"/>
          <w:lang w:val="en-US"/>
        </w:rPr>
        <w:t>ru</w:t>
      </w:r>
      <w:proofErr w:type="spellEnd"/>
      <w:r w:rsidRPr="006A3D3D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77777777"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8EEB6B8" w14:textId="77777777"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28E49BD8" w14:textId="19AA2970"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653B6FA1" w14:textId="633B3B65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4365C3D" w14:textId="77777777"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247D6774" w14:textId="77777777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21B9F247"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3DA185F6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</w:t>
      </w:r>
      <w:r w:rsidRPr="009653DA">
        <w:rPr>
          <w:rFonts w:ascii="Tahoma" w:eastAsia="Times New Roman" w:hAnsi="Tahoma" w:cs="Tahoma"/>
          <w:szCs w:val="20"/>
        </w:rPr>
        <w:lastRenderedPageBreak/>
        <w:t>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4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6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DD3D7C8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3309EAA6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9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0CAFE675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</w:t>
      </w:r>
      <w:r w:rsidRPr="009653DA">
        <w:rPr>
          <w:rFonts w:ascii="Tahoma" w:eastAsia="Times New Roman" w:hAnsi="Tahoma" w:cs="Tahoma"/>
          <w:szCs w:val="20"/>
        </w:rPr>
        <w:lastRenderedPageBreak/>
        <w:t>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225915580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39A1057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3871B35F" w14:textId="72C110B3" w:rsidR="00A2747E" w:rsidRPr="004B5AB3" w:rsidRDefault="00186FCD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r w:rsidRPr="00186FCD">
        <w:rPr>
          <w:rFonts w:ascii="Tahoma" w:hAnsi="Tahoma" w:cs="Tahoma"/>
          <w:szCs w:val="20"/>
        </w:rPr>
        <w:t>Договор вступает в силу с момента его подписания обеими Сторонами, распространяет свое действие на правоотношения Сторон, возникшие с «</w:t>
      </w:r>
      <w:r w:rsidR="00315DC0">
        <w:rPr>
          <w:rFonts w:ascii="Tahoma" w:hAnsi="Tahoma" w:cs="Tahoma"/>
          <w:szCs w:val="20"/>
        </w:rPr>
        <w:t>01</w:t>
      </w:r>
      <w:r w:rsidRPr="00186FCD">
        <w:rPr>
          <w:rFonts w:ascii="Tahoma" w:hAnsi="Tahoma" w:cs="Tahoma"/>
          <w:szCs w:val="20"/>
        </w:rPr>
        <w:t>»</w:t>
      </w:r>
      <w:r w:rsidR="00C60398">
        <w:rPr>
          <w:rFonts w:ascii="Tahoma" w:hAnsi="Tahoma" w:cs="Tahoma"/>
          <w:szCs w:val="20"/>
        </w:rPr>
        <w:t xml:space="preserve"> сентября</w:t>
      </w:r>
      <w:r w:rsidRPr="00186FCD">
        <w:rPr>
          <w:rFonts w:ascii="Tahoma" w:hAnsi="Tahoma" w:cs="Tahoma"/>
          <w:szCs w:val="20"/>
        </w:rPr>
        <w:t xml:space="preserve"> </w:t>
      </w:r>
      <w:r w:rsidR="00C60398">
        <w:rPr>
          <w:rFonts w:ascii="Tahoma" w:hAnsi="Tahoma" w:cs="Tahoma"/>
          <w:szCs w:val="20"/>
        </w:rPr>
        <w:t xml:space="preserve">2023 </w:t>
      </w:r>
      <w:r w:rsidRPr="00186FCD">
        <w:rPr>
          <w:rFonts w:ascii="Tahoma" w:hAnsi="Tahoma" w:cs="Tahoma"/>
          <w:szCs w:val="20"/>
        </w:rPr>
        <w:t>г., и действует до полного исполнения Сторонами принятых на себя обязательств».</w:t>
      </w:r>
    </w:p>
    <w:permEnd w:id="1954681082"/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77777777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4F7B21AC"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22F0A87" w14:textId="43D3A768"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71B3C1AB" w14:textId="7035BDDA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771962967" w:edGrp="everyone"/>
      <w:r w:rsidRPr="00F04365">
        <w:rPr>
          <w:rFonts w:ascii="Tahoma" w:hAnsi="Tahoma" w:cs="Tahoma"/>
          <w:szCs w:val="20"/>
        </w:rPr>
        <w:t xml:space="preserve">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1771962967"/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1910906747" w:edGrp="everyone"/>
      <w:r w:rsidRPr="00F04365">
        <w:rPr>
          <w:rFonts w:ascii="Tahoma" w:hAnsi="Tahoma" w:cs="Tahoma"/>
          <w:szCs w:val="20"/>
        </w:rPr>
        <w:t xml:space="preserve"> </w:t>
      </w:r>
      <w:permEnd w:id="1910906747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818702043" w:edGrp="everyone"/>
      <w:r w:rsidRPr="00F04365">
        <w:rPr>
          <w:rFonts w:ascii="Tahoma" w:hAnsi="Tahoma" w:cs="Tahoma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</w:t>
      </w:r>
      <w:permEnd w:id="818702043"/>
      <w:r w:rsidRPr="00F04365"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1819BB27" w14:textId="4D8BAF64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2E2D8EBA" w14:textId="77777777"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4C93AF5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56E7841F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AC47F2B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F4F494C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0FBBB6B0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2F5C3BC1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06D2F56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BDB00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3163EA7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76E70B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72E6494F" w14:textId="1223DB14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299650533" w:edGrp="everyone"/>
      <w:r>
        <w:rPr>
          <w:rFonts w:ascii="Tahoma" w:hAnsi="Tahoma" w:cs="Tahoma"/>
          <w:szCs w:val="20"/>
        </w:rPr>
        <w:t>15.8.</w:t>
      </w:r>
      <w:permEnd w:id="299650533"/>
      <w:proofErr w:type="gramStart"/>
      <w:r>
        <w:rPr>
          <w:rFonts w:ascii="Tahoma" w:hAnsi="Tahoma" w:cs="Tahoma"/>
          <w:szCs w:val="20"/>
        </w:rPr>
        <w:t>6.-</w:t>
      </w:r>
      <w:permStart w:id="231690682" w:edGrp="everyone"/>
      <w:proofErr w:type="gramEnd"/>
      <w:r>
        <w:rPr>
          <w:rFonts w:ascii="Tahoma" w:hAnsi="Tahoma" w:cs="Tahoma"/>
          <w:szCs w:val="20"/>
        </w:rPr>
        <w:t>15.8.</w:t>
      </w:r>
      <w:permEnd w:id="231690682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385247099" w:edGrp="everyone"/>
      <w:r>
        <w:rPr>
          <w:rFonts w:ascii="Tahoma" w:hAnsi="Tahoma" w:cs="Tahoma"/>
          <w:szCs w:val="20"/>
        </w:rPr>
        <w:t>15.8.</w:t>
      </w:r>
      <w:permEnd w:id="385247099"/>
      <w:r>
        <w:rPr>
          <w:rFonts w:ascii="Tahoma" w:hAnsi="Tahoma" w:cs="Tahoma"/>
          <w:szCs w:val="20"/>
        </w:rPr>
        <w:t>1.-</w:t>
      </w:r>
      <w:permStart w:id="1766531690" w:edGrp="everyone"/>
      <w:r>
        <w:rPr>
          <w:rFonts w:ascii="Tahoma" w:hAnsi="Tahoma" w:cs="Tahoma"/>
          <w:szCs w:val="20"/>
        </w:rPr>
        <w:t>15.8.</w:t>
      </w:r>
      <w:permEnd w:id="1766531690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920598766" w:edGrp="everyone"/>
      <w:permEnd w:id="920598766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07974414" w14:textId="11614E9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14:paraId="785C0BB8" w14:textId="4E7907DD"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658995415" w:edGrp="everyone"/>
      <w:r>
        <w:rPr>
          <w:rFonts w:ascii="Tahoma" w:hAnsi="Tahoma" w:cs="Tahoma"/>
          <w:szCs w:val="20"/>
        </w:rPr>
        <w:t>15.8.</w:t>
      </w:r>
      <w:permEnd w:id="1658995415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43BC4E01" w14:textId="77777777"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42F4FDCC" w14:textId="1CFD8582" w:rsidR="0019212C" w:rsidRPr="004B5AB3" w:rsidRDefault="00AD09E0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2" w:name="_Ref328747268"/>
      <w:r w:rsidRPr="004B5AB3">
        <w:rPr>
          <w:rFonts w:ascii="Tahoma" w:hAnsi="Tahoma" w:cs="Tahoma"/>
          <w:szCs w:val="20"/>
        </w:rPr>
        <w:t>З</w:t>
      </w:r>
      <w:r w:rsidR="00020A5E" w:rsidRPr="004B5AB3">
        <w:rPr>
          <w:rFonts w:ascii="Tahoma" w:hAnsi="Tahoma" w:cs="Tahoma"/>
          <w:szCs w:val="20"/>
        </w:rPr>
        <w:t>адание</w:t>
      </w:r>
      <w:bookmarkEnd w:id="12"/>
      <w:r w:rsidRPr="004B5AB3">
        <w:rPr>
          <w:rFonts w:ascii="Tahoma" w:hAnsi="Tahoma" w:cs="Tahoma"/>
          <w:szCs w:val="20"/>
        </w:rPr>
        <w:t xml:space="preserve"> Заказчика</w:t>
      </w:r>
    </w:p>
    <w:p w14:paraId="5C8216FD" w14:textId="7264D5A1" w:rsidR="00B530F5" w:rsidRDefault="00B530F5" w:rsidP="009C1363">
      <w:pPr>
        <w:pStyle w:val="afffa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530F5">
        <w:rPr>
          <w:rFonts w:ascii="Tahoma" w:hAnsi="Tahoma" w:cs="Tahoma"/>
          <w:szCs w:val="20"/>
        </w:rPr>
        <w:t>Перечень и стоимость проверок офисов</w:t>
      </w:r>
    </w:p>
    <w:p w14:paraId="21646705" w14:textId="1987A221" w:rsidR="00B530F5" w:rsidRPr="00B530F5" w:rsidRDefault="00B530F5" w:rsidP="00B530F5">
      <w:pPr>
        <w:pStyle w:val="afffa"/>
        <w:numPr>
          <w:ilvl w:val="0"/>
          <w:numId w:val="8"/>
        </w:numPr>
        <w:rPr>
          <w:rFonts w:ascii="Tahoma" w:hAnsi="Tahoma" w:cs="Tahoma"/>
          <w:szCs w:val="20"/>
        </w:rPr>
      </w:pPr>
      <w:r w:rsidRPr="00B530F5">
        <w:rPr>
          <w:rFonts w:ascii="Tahoma" w:hAnsi="Tahoma" w:cs="Tahoma"/>
          <w:szCs w:val="20"/>
        </w:rPr>
        <w:t xml:space="preserve">Форма отчета в формате </w:t>
      </w:r>
      <w:proofErr w:type="spellStart"/>
      <w:r w:rsidRPr="00B530F5">
        <w:rPr>
          <w:rFonts w:ascii="Tahoma" w:hAnsi="Tahoma" w:cs="Tahoma"/>
          <w:szCs w:val="20"/>
        </w:rPr>
        <w:t>Excel</w:t>
      </w:r>
      <w:proofErr w:type="spellEnd"/>
    </w:p>
    <w:p w14:paraId="4E6D92ED" w14:textId="5BBF7F43" w:rsidR="00590253" w:rsidRPr="00B530F5" w:rsidRDefault="001C6209" w:rsidP="009C1363">
      <w:pPr>
        <w:pStyle w:val="afffa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530F5">
        <w:rPr>
          <w:rFonts w:ascii="Tahoma" w:hAnsi="Tahoma" w:cs="Tahoma"/>
          <w:szCs w:val="20"/>
        </w:rPr>
        <w:t>Форма предоставления информации</w:t>
      </w:r>
      <w:r w:rsidR="00590253" w:rsidRPr="00B530F5">
        <w:rPr>
          <w:rFonts w:ascii="Tahoma" w:hAnsi="Tahoma" w:cs="Tahoma"/>
          <w:szCs w:val="20"/>
        </w:rPr>
        <w:t xml:space="preserve"> о цепочке собственников (</w:t>
      </w:r>
      <w:r w:rsidR="0094443A" w:rsidRPr="00B530F5">
        <w:rPr>
          <w:rFonts w:ascii="Tahoma" w:hAnsi="Tahoma" w:cs="Tahoma"/>
          <w:szCs w:val="20"/>
        </w:rPr>
        <w:t>бенефициарах</w:t>
      </w:r>
      <w:r w:rsidR="00590253" w:rsidRPr="00B530F5">
        <w:rPr>
          <w:rFonts w:ascii="Tahoma" w:hAnsi="Tahoma" w:cs="Tahoma"/>
          <w:szCs w:val="20"/>
        </w:rPr>
        <w:t>)</w:t>
      </w:r>
    </w:p>
    <w:p w14:paraId="10C3EF77" w14:textId="77777777" w:rsidR="0019212C" w:rsidRPr="004B5AB3" w:rsidRDefault="00FE70C7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77777777"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27D126EB" w14:textId="59B70A4F" w:rsidR="00AD09E0" w:rsidRPr="004B5AB3" w:rsidRDefault="00B530F5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530F5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38A2646B" w14:textId="77777777" w:rsidR="00B530F5" w:rsidRPr="00B530F5" w:rsidRDefault="00AD09E0" w:rsidP="00B530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B530F5" w:rsidRP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</w:p>
          <w:p w14:paraId="79B030ED" w14:textId="2F11DFAB" w:rsidR="00AD09E0" w:rsidRPr="004B5AB3" w:rsidRDefault="00B530F5" w:rsidP="00B530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roofErr w:type="spellStart"/>
            <w:r w:rsidRPr="00B530F5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B530F5">
              <w:rPr>
                <w:rFonts w:ascii="Tahoma" w:eastAsia="Times New Roman" w:hAnsi="Tahoma" w:cs="Tahoma"/>
                <w:spacing w:val="3"/>
                <w:szCs w:val="20"/>
              </w:rPr>
              <w:t>. Красногорск, тер. автодорога Балтия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>, км 26-й, д.5, стр.3, офис 513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1C207061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2383E73F" w14:textId="48B7BCAB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B530F5" w:rsidRPr="00B530F5">
              <w:rPr>
                <w:rFonts w:ascii="Tahoma" w:eastAsia="Times New Roman" w:hAnsi="Tahoma" w:cs="Tahoma"/>
                <w:spacing w:val="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B530F5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="00B530F5" w:rsidRPr="00B530F5">
              <w:rPr>
                <w:rFonts w:ascii="Tahoma" w:eastAsia="Times New Roman" w:hAnsi="Tahoma" w:cs="Tahoma"/>
                <w:spacing w:val="3"/>
                <w:szCs w:val="20"/>
              </w:rPr>
              <w:t>997650001</w:t>
            </w:r>
          </w:p>
          <w:p w14:paraId="164B2399" w14:textId="3EAF672D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>1055612021981</w:t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568D6A40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0A320AD8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77CD4D2D" w14:textId="77777777" w:rsidR="00B530F5" w:rsidRPr="00B530F5" w:rsidRDefault="00AD09E0" w:rsidP="00B530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40702810700010103178 в Московском филиале </w:t>
            </w:r>
          </w:p>
          <w:p w14:paraId="3CD6C208" w14:textId="1A16BDC6" w:rsidR="00AD09E0" w:rsidRPr="004B5AB3" w:rsidRDefault="00B530F5" w:rsidP="00B530F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530F5">
              <w:rPr>
                <w:rFonts w:ascii="Tahoma" w:eastAsia="Times New Roman" w:hAnsi="Tahoma" w:cs="Tahoma"/>
                <w:spacing w:val="-3"/>
                <w:szCs w:val="20"/>
              </w:rPr>
              <w:t>ПАО «МЕТКОМБАНК» г. Москва</w:t>
            </w:r>
          </w:p>
          <w:p w14:paraId="15DE8447" w14:textId="33E09E5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>30101810945250000200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3361BEA4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7DB6674" w14:textId="46105650" w:rsidR="00AD09E0" w:rsidRPr="004B5AB3" w:rsidRDefault="00AD09E0" w:rsidP="00B530F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6F657EB" w14:textId="007718E6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530F5">
              <w:t xml:space="preserve"> </w:t>
            </w:r>
            <w:r w:rsidR="00B530F5" w:rsidRPr="00B530F5">
              <w:rPr>
                <w:rFonts w:ascii="Tahoma" w:eastAsia="Times New Roman" w:hAnsi="Tahoma" w:cs="Tahoma"/>
                <w:spacing w:val="-3"/>
                <w:szCs w:val="20"/>
              </w:rPr>
              <w:t xml:space="preserve">А.Б. Семенов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40E19D" w14:textId="0D48E1D1" w:rsidR="00AD09E0" w:rsidRPr="004B5AB3" w:rsidRDefault="00AD09E0" w:rsidP="00B530F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B530F5">
              <w:rPr>
                <w:rFonts w:ascii="Tahoma" w:eastAsia="Times New Roman" w:hAnsi="Tahoma" w:cs="Tahoma"/>
                <w:spacing w:val="-3"/>
                <w:szCs w:val="20"/>
              </w:rPr>
              <w:t>23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E34F1" w14:textId="77777777" w:rsidR="00973F18" w:rsidRDefault="00973F18">
      <w:pPr>
        <w:spacing w:after="0" w:line="240" w:lineRule="auto"/>
      </w:pPr>
      <w:r>
        <w:separator/>
      </w:r>
    </w:p>
  </w:endnote>
  <w:endnote w:type="continuationSeparator" w:id="0">
    <w:p w14:paraId="3D35D655" w14:textId="77777777" w:rsidR="00973F18" w:rsidRDefault="0097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1CF552B1"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1C5">
          <w:rPr>
            <w:noProof/>
          </w:rPr>
          <w:t>15</w:t>
        </w:r>
        <w:r>
          <w:fldChar w:fldCharType="end"/>
        </w:r>
      </w:p>
    </w:sdtContent>
  </w:sdt>
  <w:p w14:paraId="0EA86EFE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C2446" w14:textId="77777777" w:rsidR="00973F18" w:rsidRDefault="00973F18">
      <w:pPr>
        <w:spacing w:after="0" w:line="240" w:lineRule="auto"/>
      </w:pPr>
      <w:r>
        <w:separator/>
      </w:r>
    </w:p>
  </w:footnote>
  <w:footnote w:type="continuationSeparator" w:id="0">
    <w:p w14:paraId="7C0D0AC8" w14:textId="77777777" w:rsidR="00973F18" w:rsidRDefault="00973F18">
      <w:pPr>
        <w:spacing w:after="0" w:line="240" w:lineRule="auto"/>
      </w:pPr>
      <w:r>
        <w:continuationSeparator/>
      </w:r>
    </w:p>
  </w:footnote>
  <w:footnote w:id="1">
    <w:p w14:paraId="16075CA0" w14:textId="77777777" w:rsidR="00497A9B" w:rsidRPr="00AB4142" w:rsidRDefault="00497A9B" w:rsidP="00497A9B">
      <w:pPr>
        <w:pStyle w:val="afff5"/>
        <w:rPr>
          <w:rFonts w:ascii="Tahoma" w:hAnsi="Tahoma" w:cs="Tahoma"/>
          <w:i/>
          <w:sz w:val="16"/>
          <w:szCs w:val="16"/>
        </w:rPr>
      </w:pPr>
      <w:r w:rsidRPr="00AB4142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  <w:footnote w:id="2">
    <w:p w14:paraId="5642D984" w14:textId="77777777" w:rsidR="00047441" w:rsidRPr="000D0523" w:rsidRDefault="00047441">
      <w:pPr>
        <w:pStyle w:val="afff5"/>
        <w:rPr>
          <w:rFonts w:ascii="Tahoma" w:hAnsi="Tahoma" w:cs="Tahoma"/>
          <w:i/>
          <w:sz w:val="16"/>
          <w:szCs w:val="16"/>
        </w:rPr>
      </w:pPr>
      <w:r w:rsidRPr="000D0523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0D0523">
        <w:rPr>
          <w:rFonts w:ascii="Tahoma" w:hAnsi="Tahoma" w:cs="Tahoma"/>
          <w:i/>
          <w:sz w:val="16"/>
          <w:szCs w:val="16"/>
        </w:rPr>
        <w:t xml:space="preserve"> данный пункт включается, если контрагент по договору работает с НДС</w:t>
      </w:r>
    </w:p>
  </w:footnote>
  <w:footnote w:id="3">
    <w:p w14:paraId="46E13A0E" w14:textId="77777777"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4">
    <w:p w14:paraId="497CFE55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14:paraId="5B35D52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14:paraId="3B3EFD94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7">
    <w:p w14:paraId="7A92EA62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8">
    <w:p w14:paraId="7136A6B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9">
    <w:p w14:paraId="58A690B9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6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3"/>
  </w:num>
  <w:num w:numId="6">
    <w:abstractNumId w:val="31"/>
  </w:num>
  <w:num w:numId="7">
    <w:abstractNumId w:val="7"/>
  </w:num>
  <w:num w:numId="8">
    <w:abstractNumId w:val="39"/>
  </w:num>
  <w:num w:numId="9">
    <w:abstractNumId w:val="19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5"/>
  </w:num>
  <w:num w:numId="17">
    <w:abstractNumId w:val="5"/>
  </w:num>
  <w:num w:numId="18">
    <w:abstractNumId w:val="17"/>
  </w:num>
  <w:num w:numId="19">
    <w:abstractNumId w:val="18"/>
  </w:num>
  <w:num w:numId="20">
    <w:abstractNumId w:val="36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0"/>
  </w:num>
  <w:num w:numId="24">
    <w:abstractNumId w:val="32"/>
  </w:num>
  <w:num w:numId="25">
    <w:abstractNumId w:val="24"/>
  </w:num>
  <w:num w:numId="26">
    <w:abstractNumId w:val="20"/>
  </w:num>
  <w:num w:numId="27">
    <w:abstractNumId w:val="6"/>
  </w:num>
  <w:num w:numId="28">
    <w:abstractNumId w:val="34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2"/>
  </w:num>
  <w:num w:numId="34">
    <w:abstractNumId w:val="22"/>
  </w:num>
  <w:num w:numId="35">
    <w:abstractNumId w:val="23"/>
  </w:num>
  <w:num w:numId="36">
    <w:abstractNumId w:val="11"/>
  </w:num>
  <w:num w:numId="37">
    <w:abstractNumId w:val="37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 w:numId="42">
    <w:abstractNumId w:val="15"/>
  </w:num>
  <w:num w:numId="43">
    <w:abstractNumId w:val="3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kpVLFMzgGkipDmEj0MTmspr4wS+0UZuRkoEqYHqc2joyOJzkphRAnZ+sEl+lqH0o/0NBROp2d5KoSUkaZuiKGA==" w:salt="xpAQeYhtzrVdyA//moe25g==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92D4D"/>
    <w:rsid w:val="00095333"/>
    <w:rsid w:val="0009562A"/>
    <w:rsid w:val="000973F8"/>
    <w:rsid w:val="000C358B"/>
    <w:rsid w:val="000D0523"/>
    <w:rsid w:val="000E2533"/>
    <w:rsid w:val="000E4940"/>
    <w:rsid w:val="000F0D5F"/>
    <w:rsid w:val="00112A87"/>
    <w:rsid w:val="00124644"/>
    <w:rsid w:val="00125552"/>
    <w:rsid w:val="00140041"/>
    <w:rsid w:val="00143431"/>
    <w:rsid w:val="00154B3D"/>
    <w:rsid w:val="00156D95"/>
    <w:rsid w:val="00162790"/>
    <w:rsid w:val="00166E3B"/>
    <w:rsid w:val="00186FCD"/>
    <w:rsid w:val="0019212C"/>
    <w:rsid w:val="00193A4B"/>
    <w:rsid w:val="001972E5"/>
    <w:rsid w:val="001A31B6"/>
    <w:rsid w:val="001B6006"/>
    <w:rsid w:val="001C6209"/>
    <w:rsid w:val="001C7CF2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44392"/>
    <w:rsid w:val="00246D46"/>
    <w:rsid w:val="00251DE7"/>
    <w:rsid w:val="00252CB4"/>
    <w:rsid w:val="00253A17"/>
    <w:rsid w:val="00265A42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F2EFA"/>
    <w:rsid w:val="002F4B7C"/>
    <w:rsid w:val="002F508F"/>
    <w:rsid w:val="002F50C7"/>
    <w:rsid w:val="002F5BEC"/>
    <w:rsid w:val="0030747A"/>
    <w:rsid w:val="00315DC0"/>
    <w:rsid w:val="0032501B"/>
    <w:rsid w:val="00330993"/>
    <w:rsid w:val="003326AA"/>
    <w:rsid w:val="00337D18"/>
    <w:rsid w:val="00340FBB"/>
    <w:rsid w:val="0034511A"/>
    <w:rsid w:val="003532D9"/>
    <w:rsid w:val="0036167E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C05FA"/>
    <w:rsid w:val="003C7022"/>
    <w:rsid w:val="003D1A05"/>
    <w:rsid w:val="003D457B"/>
    <w:rsid w:val="003E64C6"/>
    <w:rsid w:val="00414DD4"/>
    <w:rsid w:val="00421E40"/>
    <w:rsid w:val="00424550"/>
    <w:rsid w:val="004246BB"/>
    <w:rsid w:val="00424931"/>
    <w:rsid w:val="00425304"/>
    <w:rsid w:val="0044176C"/>
    <w:rsid w:val="00444AE8"/>
    <w:rsid w:val="00451D3B"/>
    <w:rsid w:val="00462167"/>
    <w:rsid w:val="004640C1"/>
    <w:rsid w:val="00466D5D"/>
    <w:rsid w:val="00467892"/>
    <w:rsid w:val="00470252"/>
    <w:rsid w:val="00473694"/>
    <w:rsid w:val="00473E28"/>
    <w:rsid w:val="004741E3"/>
    <w:rsid w:val="00486640"/>
    <w:rsid w:val="00497A9B"/>
    <w:rsid w:val="004A0330"/>
    <w:rsid w:val="004A0632"/>
    <w:rsid w:val="004A28E2"/>
    <w:rsid w:val="004B06C7"/>
    <w:rsid w:val="004B5AB3"/>
    <w:rsid w:val="004C3559"/>
    <w:rsid w:val="004D2CA3"/>
    <w:rsid w:val="004E07DB"/>
    <w:rsid w:val="004E55BE"/>
    <w:rsid w:val="004F0BFE"/>
    <w:rsid w:val="004F301F"/>
    <w:rsid w:val="0050236A"/>
    <w:rsid w:val="00505789"/>
    <w:rsid w:val="00512C08"/>
    <w:rsid w:val="005157BD"/>
    <w:rsid w:val="00520BD1"/>
    <w:rsid w:val="00520E9F"/>
    <w:rsid w:val="0052367F"/>
    <w:rsid w:val="00523BD2"/>
    <w:rsid w:val="00523DF0"/>
    <w:rsid w:val="00525C26"/>
    <w:rsid w:val="005420B8"/>
    <w:rsid w:val="005434E7"/>
    <w:rsid w:val="00543868"/>
    <w:rsid w:val="00547EF0"/>
    <w:rsid w:val="0055056A"/>
    <w:rsid w:val="00555101"/>
    <w:rsid w:val="00563D94"/>
    <w:rsid w:val="00570F21"/>
    <w:rsid w:val="0057405F"/>
    <w:rsid w:val="00575844"/>
    <w:rsid w:val="00590253"/>
    <w:rsid w:val="005941C5"/>
    <w:rsid w:val="005C193A"/>
    <w:rsid w:val="005C41A4"/>
    <w:rsid w:val="005C4F5D"/>
    <w:rsid w:val="005D4C82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A3D3D"/>
    <w:rsid w:val="006D26CE"/>
    <w:rsid w:val="006D2DF7"/>
    <w:rsid w:val="006D32B0"/>
    <w:rsid w:val="006D408E"/>
    <w:rsid w:val="006F09B1"/>
    <w:rsid w:val="00716155"/>
    <w:rsid w:val="00717937"/>
    <w:rsid w:val="0072589C"/>
    <w:rsid w:val="00725B0D"/>
    <w:rsid w:val="00730FF6"/>
    <w:rsid w:val="00733024"/>
    <w:rsid w:val="00744285"/>
    <w:rsid w:val="00747DB7"/>
    <w:rsid w:val="00767643"/>
    <w:rsid w:val="00767FD0"/>
    <w:rsid w:val="007903C1"/>
    <w:rsid w:val="00796D51"/>
    <w:rsid w:val="007A18D5"/>
    <w:rsid w:val="007A40D6"/>
    <w:rsid w:val="007B04D0"/>
    <w:rsid w:val="007B72D7"/>
    <w:rsid w:val="007C3A4E"/>
    <w:rsid w:val="007E5682"/>
    <w:rsid w:val="007E59F0"/>
    <w:rsid w:val="00806D1B"/>
    <w:rsid w:val="00813A64"/>
    <w:rsid w:val="008212C4"/>
    <w:rsid w:val="00824211"/>
    <w:rsid w:val="00836757"/>
    <w:rsid w:val="00836F58"/>
    <w:rsid w:val="00841CBE"/>
    <w:rsid w:val="00843758"/>
    <w:rsid w:val="00852D44"/>
    <w:rsid w:val="0086031B"/>
    <w:rsid w:val="00873F6F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73F18"/>
    <w:rsid w:val="00981F71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5192"/>
    <w:rsid w:val="00A26659"/>
    <w:rsid w:val="00A2747E"/>
    <w:rsid w:val="00A36B32"/>
    <w:rsid w:val="00A625EE"/>
    <w:rsid w:val="00A6561A"/>
    <w:rsid w:val="00A73A13"/>
    <w:rsid w:val="00A94E2F"/>
    <w:rsid w:val="00A95BDF"/>
    <w:rsid w:val="00AA2A9C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5EA5"/>
    <w:rsid w:val="00B338F9"/>
    <w:rsid w:val="00B40AC4"/>
    <w:rsid w:val="00B530F5"/>
    <w:rsid w:val="00B53CFF"/>
    <w:rsid w:val="00B57BF8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E171B"/>
    <w:rsid w:val="00BF0D7A"/>
    <w:rsid w:val="00BF60A8"/>
    <w:rsid w:val="00BF67E4"/>
    <w:rsid w:val="00C01796"/>
    <w:rsid w:val="00C11008"/>
    <w:rsid w:val="00C14641"/>
    <w:rsid w:val="00C42ADD"/>
    <w:rsid w:val="00C5391F"/>
    <w:rsid w:val="00C60398"/>
    <w:rsid w:val="00C641EF"/>
    <w:rsid w:val="00C650B3"/>
    <w:rsid w:val="00C72CC6"/>
    <w:rsid w:val="00C75A4E"/>
    <w:rsid w:val="00CA093B"/>
    <w:rsid w:val="00CB1F31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761F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1488"/>
    <w:rsid w:val="00DD26EB"/>
    <w:rsid w:val="00DD41E3"/>
    <w:rsid w:val="00DF488B"/>
    <w:rsid w:val="00E02552"/>
    <w:rsid w:val="00E0666A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636CB"/>
    <w:rsid w:val="00E64A1F"/>
    <w:rsid w:val="00E7313A"/>
    <w:rsid w:val="00E73A9B"/>
    <w:rsid w:val="00E82520"/>
    <w:rsid w:val="00E82F0E"/>
    <w:rsid w:val="00E848A7"/>
    <w:rsid w:val="00E95B0A"/>
    <w:rsid w:val="00E967D7"/>
    <w:rsid w:val="00EA4607"/>
    <w:rsid w:val="00EA57A0"/>
    <w:rsid w:val="00EB04DD"/>
    <w:rsid w:val="00EB2C02"/>
    <w:rsid w:val="00EE1C8D"/>
    <w:rsid w:val="00EE55F6"/>
    <w:rsid w:val="00EF1ED9"/>
    <w:rsid w:val="00F0093D"/>
    <w:rsid w:val="00F01C8F"/>
    <w:rsid w:val="00F0413F"/>
    <w:rsid w:val="00F04365"/>
    <w:rsid w:val="00F05DE7"/>
    <w:rsid w:val="00F21C9A"/>
    <w:rsid w:val="00F2436D"/>
    <w:rsid w:val="00F256C5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23C9EC8D-D753-42C3-8521-AE805DB1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108</TotalTime>
  <Pages>15</Pages>
  <Words>10742</Words>
  <Characters>61236</Characters>
  <Application>Microsoft Office Word</Application>
  <DocSecurity>8</DocSecurity>
  <Lines>510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Малькова Юлия Николаевна</cp:lastModifiedBy>
  <cp:revision>10</cp:revision>
  <cp:lastPrinted>2017-06-29T14:49:00Z</cp:lastPrinted>
  <dcterms:created xsi:type="dcterms:W3CDTF">2023-05-31T08:41:00Z</dcterms:created>
  <dcterms:modified xsi:type="dcterms:W3CDTF">2023-08-03T07:14:00Z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